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4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陆志平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34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C语言程序设计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(089149—001)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数管251;数管252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C语言程序设计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(089149—001)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数管251;数管252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C语言程序设计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(089149—001)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数管251;数管252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C语言程序设计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(089149—001)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数管251;数管252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计算机251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计算机251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计算机252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计算机252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计算机251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计算机251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计算机252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计算机252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